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60" w:rsidRDefault="004B3360">
      <w:pPr>
        <w:autoSpaceDE w:val="0"/>
        <w:autoSpaceDN w:val="0"/>
        <w:spacing w:after="78" w:line="220" w:lineRule="exact"/>
      </w:pPr>
    </w:p>
    <w:p w:rsidR="004B3360" w:rsidRPr="008D3FAA" w:rsidRDefault="008D3FAA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B3360" w:rsidRPr="008D3FAA" w:rsidRDefault="008D3FAA">
      <w:pPr>
        <w:autoSpaceDE w:val="0"/>
        <w:autoSpaceDN w:val="0"/>
        <w:spacing w:before="670" w:after="0" w:line="230" w:lineRule="auto"/>
        <w:ind w:left="2004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Республики Мордовия</w:t>
      </w:r>
    </w:p>
    <w:p w:rsidR="004B3360" w:rsidRPr="008D3FAA" w:rsidRDefault="008D3FAA">
      <w:pPr>
        <w:autoSpaceDE w:val="0"/>
        <w:autoSpaceDN w:val="0"/>
        <w:spacing w:before="670" w:after="0" w:line="230" w:lineRule="auto"/>
        <w:ind w:left="1638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Кадошкинского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района</w:t>
      </w:r>
    </w:p>
    <w:p w:rsidR="004B3360" w:rsidRPr="008D3FAA" w:rsidRDefault="008D3FAA">
      <w:pPr>
        <w:autoSpaceDE w:val="0"/>
        <w:autoSpaceDN w:val="0"/>
        <w:spacing w:before="670" w:after="0" w:line="230" w:lineRule="auto"/>
        <w:ind w:right="3252"/>
        <w:jc w:val="right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МБОУ «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Большеполянская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ООШ»</w:t>
      </w:r>
    </w:p>
    <w:p w:rsidR="004B3360" w:rsidRDefault="008D3FAA">
      <w:pPr>
        <w:tabs>
          <w:tab w:val="left" w:pos="6332"/>
        </w:tabs>
        <w:autoSpaceDE w:val="0"/>
        <w:autoSpaceDN w:val="0"/>
        <w:spacing w:before="1436" w:after="326" w:line="230" w:lineRule="auto"/>
        <w:ind w:left="2816"/>
      </w:pPr>
      <w:r>
        <w:rPr>
          <w:rFonts w:ascii="Times New Roman" w:eastAsia="Times New Roman" w:hAnsi="Times New Roman"/>
          <w:color w:val="000000"/>
          <w:w w:val="102"/>
          <w:sz w:val="20"/>
        </w:rPr>
        <w:t xml:space="preserve">СОГЛАСОВАНО </w:t>
      </w:r>
      <w:r>
        <w:tab/>
      </w:r>
      <w:r>
        <w:rPr>
          <w:rFonts w:ascii="Times New Roman" w:eastAsia="Times New Roman" w:hAnsi="Times New Roman"/>
          <w:color w:val="000000"/>
          <w:w w:val="102"/>
          <w:sz w:val="20"/>
        </w:rPr>
        <w:t>УТВЕРЖДЕНО</w:t>
      </w: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422"/>
        <w:gridCol w:w="4359"/>
      </w:tblGrid>
      <w:tr w:rsidR="004B3360" w:rsidTr="008D3FAA">
        <w:trPr>
          <w:trHeight w:hRule="exact" w:val="958"/>
        </w:trPr>
        <w:tc>
          <w:tcPr>
            <w:tcW w:w="5422" w:type="dxa"/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0" w:after="0" w:line="286" w:lineRule="auto"/>
              <w:ind w:left="1416" w:right="100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______________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  <w:bookmarkStart w:id="0" w:name="_GoBack"/>
            <w:bookmarkEnd w:id="0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г.</w:t>
            </w:r>
          </w:p>
        </w:tc>
        <w:tc>
          <w:tcPr>
            <w:tcW w:w="4359" w:type="dxa"/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0" w:after="0" w:line="286" w:lineRule="auto"/>
              <w:ind w:left="1052" w:right="8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______________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«     «__________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 г.</w:t>
            </w:r>
          </w:p>
        </w:tc>
      </w:tr>
    </w:tbl>
    <w:p w:rsidR="004B3360" w:rsidRDefault="008D3FAA">
      <w:pPr>
        <w:autoSpaceDE w:val="0"/>
        <w:autoSpaceDN w:val="0"/>
        <w:spacing w:before="97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4B3360" w:rsidRDefault="008D3FAA">
      <w:pPr>
        <w:autoSpaceDE w:val="0"/>
        <w:autoSpaceDN w:val="0"/>
        <w:spacing w:before="70" w:after="0" w:line="230" w:lineRule="auto"/>
        <w:ind w:right="447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832292)</w:t>
      </w:r>
    </w:p>
    <w:p w:rsidR="004B3360" w:rsidRDefault="008D3FAA">
      <w:pPr>
        <w:autoSpaceDE w:val="0"/>
        <w:autoSpaceDN w:val="0"/>
        <w:spacing w:before="166" w:after="0" w:line="230" w:lineRule="auto"/>
        <w:ind w:right="401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4B3360" w:rsidRDefault="008D3FAA">
      <w:pPr>
        <w:autoSpaceDE w:val="0"/>
        <w:autoSpaceDN w:val="0"/>
        <w:spacing w:before="70" w:after="0" w:line="230" w:lineRule="auto"/>
        <w:ind w:right="4174"/>
        <w:jc w:val="right"/>
      </w:pP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:rsidR="004B3360" w:rsidRDefault="008D3FAA">
      <w:pPr>
        <w:autoSpaceDE w:val="0"/>
        <w:autoSpaceDN w:val="0"/>
        <w:spacing w:before="670" w:after="0" w:line="230" w:lineRule="auto"/>
        <w:ind w:left="2340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:rsidR="004B3360" w:rsidRDefault="008D3FAA">
      <w:pPr>
        <w:autoSpaceDE w:val="0"/>
        <w:autoSpaceDN w:val="0"/>
        <w:spacing w:before="70" w:after="0" w:line="230" w:lineRule="auto"/>
        <w:ind w:right="361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4B3360" w:rsidRDefault="008D3FAA">
      <w:pPr>
        <w:autoSpaceDE w:val="0"/>
        <w:autoSpaceDN w:val="0"/>
        <w:spacing w:before="2112" w:after="0" w:line="230" w:lineRule="auto"/>
        <w:ind w:right="24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Абаева Светлана Шамиловна</w:t>
      </w:r>
    </w:p>
    <w:p w:rsidR="004B3360" w:rsidRDefault="008D3FAA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русского языка</w:t>
      </w:r>
    </w:p>
    <w:p w:rsidR="004B3360" w:rsidRDefault="008D3FAA">
      <w:pPr>
        <w:autoSpaceDE w:val="0"/>
        <w:autoSpaceDN w:val="0"/>
        <w:spacing w:before="2830" w:after="0" w:line="230" w:lineRule="auto"/>
        <w:ind w:right="4506"/>
        <w:jc w:val="right"/>
      </w:pPr>
      <w:r>
        <w:rPr>
          <w:rFonts w:ascii="Times New Roman" w:eastAsia="Times New Roman" w:hAnsi="Times New Roman"/>
          <w:color w:val="000000"/>
          <w:sz w:val="24"/>
        </w:rPr>
        <w:t>2022 2023</w:t>
      </w:r>
    </w:p>
    <w:p w:rsidR="004B3360" w:rsidRDefault="004B3360">
      <w:pPr>
        <w:sectPr w:rsidR="004B3360">
          <w:pgSz w:w="11900" w:h="16840"/>
          <w:pgMar w:top="298" w:right="876" w:bottom="398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4B3360" w:rsidRDefault="004B3360">
      <w:pPr>
        <w:sectPr w:rsidR="004B3360">
          <w:pgSz w:w="11900" w:h="16840"/>
          <w:pgMar w:top="1440" w:right="1440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78" w:line="220" w:lineRule="exact"/>
      </w:pPr>
    </w:p>
    <w:p w:rsidR="004B3360" w:rsidRPr="008D3FAA" w:rsidRDefault="008D3FAA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B3360" w:rsidRPr="008D3FAA" w:rsidRDefault="008D3FAA">
      <w:pPr>
        <w:autoSpaceDE w:val="0"/>
        <w:autoSpaceDN w:val="0"/>
        <w:spacing w:before="226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B3360" w:rsidRPr="008D3FAA" w:rsidRDefault="008D3FAA">
      <w:pPr>
        <w:autoSpaceDE w:val="0"/>
        <w:autoSpaceDN w:val="0"/>
        <w:spacing w:before="348" w:after="0"/>
        <w:ind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 и  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4B3360" w:rsidRPr="008D3FAA" w:rsidRDefault="008D3FAA">
      <w:pPr>
        <w:autoSpaceDE w:val="0"/>
        <w:autoSpaceDN w:val="0"/>
        <w:spacing w:before="262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4B3360" w:rsidRPr="008D3FAA" w:rsidRDefault="008D3FAA">
      <w:pPr>
        <w:autoSpaceDE w:val="0"/>
        <w:autoSpaceDN w:val="0"/>
        <w:spacing w:before="166" w:after="0"/>
        <w:ind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4B3360" w:rsidRPr="008D3FAA" w:rsidRDefault="008D3FA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ситуациях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определяют успешность социализации личности 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4B3360" w:rsidRPr="008D3FAA" w:rsidRDefault="008D3FAA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B3360" w:rsidRPr="008D3FAA" w:rsidRDefault="008D3FAA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4B3360" w:rsidRPr="008D3FAA" w:rsidRDefault="008D3FAA">
      <w:pPr>
        <w:autoSpaceDE w:val="0"/>
        <w:autoSpaceDN w:val="0"/>
        <w:spacing w:before="262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4B3360" w:rsidRPr="008D3FAA" w:rsidRDefault="008D3FA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получения знаний в разных сферах ​человеческой деятельности;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уважения к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обогащение активного и потенциального словарного запаса 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B3360" w:rsidRPr="008D3FAA" w:rsidRDefault="008D3FAA">
      <w:pPr>
        <w:autoSpaceDE w:val="0"/>
        <w:autoSpaceDN w:val="0"/>
        <w:spacing w:before="262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4B3360" w:rsidRPr="008D3FAA" w:rsidRDefault="008D3FA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4B3360" w:rsidRPr="008D3FAA" w:rsidRDefault="008D3FAA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русского языка в 5 классе отводится  - 170 ч. (5 часов в неделю).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B3360" w:rsidRPr="008D3FAA" w:rsidRDefault="008D3FAA"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Богатство и выразительность русского языка.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Лингвистика как наука о языке.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Основные разделы лингвистики.</w:t>
      </w:r>
    </w:p>
    <w:p w:rsidR="004B3360" w:rsidRPr="008D3FAA" w:rsidRDefault="008D3FAA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речь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ечь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Виды речевой деятельности (говорение, слушание, чтение, письмо), их особенности.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Участие в диалоге на лингвистические темы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 и темы на основе жизненных наблюдений.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выборочное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, ознакомительное, детальное.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:rsidR="004B3360" w:rsidRPr="008D3FAA" w:rsidRDefault="008D3FAA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8D3FAA">
        <w:rPr>
          <w:lang w:val="ru-RU"/>
        </w:rPr>
        <w:br/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Текст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основные признаки. Тема и главная мысль текста.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Микротема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Ключевые слова.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Повествование как тип речи. Рассказ.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абзацев, способов и сре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дств св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B3360" w:rsidRPr="008D3FAA" w:rsidRDefault="008D3FAA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Фонетика и графика как разделы лингвистики.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Система согласных звуков.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Соотношение звуков и букв.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Фонетический анализ слова.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Способы обозначения [й’], мягкости согласных.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Основные выразительные средства фонетики.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Прописные и строчные буквы.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6336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8D3FAA">
        <w:rPr>
          <w:lang w:val="ru-RU"/>
        </w:rPr>
        <w:br/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Орфография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Понятие «орфограмма». Буквенные и небуквенные орфограммы.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разделительных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8D3FAA">
        <w:rPr>
          <w:lang w:val="ru-RU"/>
        </w:rPr>
        <w:br/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Лексикология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Омонимы. Паронимы.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Лексический анализ слов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6480"/>
        <w:rPr>
          <w:lang w:val="ru-RU"/>
        </w:rPr>
      </w:pPr>
      <w:proofErr w:type="spell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8D3FAA">
        <w:rPr>
          <w:lang w:val="ru-RU"/>
        </w:rPr>
        <w:br/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Морфемика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Морфемный анализ слов.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проверяемыми, непроверяемыми, ​непроизносимыми согласными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корне слова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-з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приставок.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Род, число, падеж имени существительного.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780" w:bottom="428" w:left="666" w:header="720" w:footer="720" w:gutter="0"/>
          <w:cols w:space="720" w:equalWidth="0">
            <w:col w:w="1045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общего рода.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существительных.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собственных имён существительных.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 w:rsidR="004B3360" w:rsidRPr="008D3FAA" w:rsidRDefault="008D3FAA"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</w:t>
      </w:r>
      <w:proofErr w:type="gram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;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 имён существительных.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</w:t>
      </w:r>
      <w:proofErr w:type="gram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аг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-;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-клан-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-клон-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скак</w:t>
      </w:r>
      <w:proofErr w:type="spell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-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Склонение имён прилагательных. 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прилагательных.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 именами прилагательными.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Глагол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</w:t>
      </w:r>
      <w:proofErr w:type="gram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ер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бир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блест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блист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дир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жег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жиг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мир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пер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пир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стел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стил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тир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</w:t>
      </w:r>
      <w:proofErr w:type="gram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глаголах, суффиксов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 —-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8D3FAA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личных окончаний глагола.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гласной перед суффиксом </w:t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</w:t>
      </w:r>
      <w:proofErr w:type="gram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82" w:bottom="42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66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анализ словосочетания.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Дополнение (прямое и косвенное) и типичные средства его выражения.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4B3360" w:rsidRPr="008D3FAA" w:rsidRDefault="008D3FA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однородными членами (без союзов, с одиночным союзом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</w:p>
    <w:p w:rsidR="004B3360" w:rsidRPr="008D3FAA" w:rsidRDefault="008D3FAA">
      <w:pPr>
        <w:autoSpaceDE w:val="0"/>
        <w:autoSpaceDN w:val="0"/>
        <w:spacing w:before="70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обобщающим словом при однородных членах.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Предложения с прямой речью.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диалога на письме.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Пунктуация как раздел лингвистики.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86" w:right="656" w:bottom="1440" w:left="666" w:header="720" w:footer="720" w:gutter="0"/>
          <w:cols w:space="720" w:equalWidth="0">
            <w:col w:w="10578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B3360" w:rsidRPr="008D3FAA" w:rsidRDefault="008D3FAA">
      <w:pPr>
        <w:autoSpaceDE w:val="0"/>
        <w:autoSpaceDN w:val="0"/>
        <w:spacing w:before="346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B3360" w:rsidRPr="008D3FAA" w:rsidRDefault="008D3FAA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понимание роли различных социальных институтов в жизни человека;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формируемое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  <w:proofErr w:type="gramEnd"/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  <w:proofErr w:type="gramEnd"/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66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30" w:lineRule="auto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видах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искусства.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  <w:proofErr w:type="gramEnd"/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благо​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социального опыта, основных социальных ролей, норм и правил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66" w:line="220" w:lineRule="exact"/>
        <w:rPr>
          <w:lang w:val="ru-RU"/>
        </w:rPr>
      </w:pPr>
    </w:p>
    <w:p w:rsidR="004B3360" w:rsidRPr="008D3FAA" w:rsidRDefault="008D3FA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оперировать основными понятиями, терминами 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последствия, опираясь на жизненный, речевой и читательский опыт;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оценивать ситуацию стресса, корректировать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4B3360" w:rsidRPr="008D3FAA" w:rsidRDefault="008D3FAA">
      <w:pPr>
        <w:autoSpaceDE w:val="0"/>
        <w:autoSpaceDN w:val="0"/>
        <w:spacing w:before="262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составлять алгоритм действий и использовать его для решения учебных задач;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90" w:line="220" w:lineRule="exact"/>
        <w:rPr>
          <w:lang w:val="ru-RU"/>
        </w:rPr>
      </w:pPr>
    </w:p>
    <w:p w:rsidR="004B3360" w:rsidRPr="008D3FAA" w:rsidRDefault="008D3FAA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proofErr w:type="gramEnd"/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переговоры;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66" w:line="220" w:lineRule="exact"/>
        <w:rPr>
          <w:lang w:val="ru-RU"/>
        </w:rPr>
      </w:pPr>
    </w:p>
    <w:p w:rsidR="004B3360" w:rsidRPr="008D3FAA" w:rsidRDefault="008D3FA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​ной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работы; уметь обобщать мнения нескольких людей, проявлять готовность руководить, выполнять поручения, подчиняться;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4B3360" w:rsidRPr="008D3FAA" w:rsidRDefault="008D3FAA">
      <w:pPr>
        <w:autoSpaceDE w:val="0"/>
        <w:autoSpaceDN w:val="0"/>
        <w:spacing w:before="262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Общие сведения о языке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сознавать богатство и выразительность русского языка, приводить примеры, свидетельствующие об этом.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Язык и речь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 и в диалоге/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полилоге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жизненных наблюдений объёмом не менее 3 реплик.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сжатого изложения — не менее 110 слов).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дств дл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я создания высказывания в соответствии с целью, темой и коммуникативным замыслом.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Текст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абзацев.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функ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ционально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-смысловому типу речи.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D3FAA">
        <w:rPr>
          <w:lang w:val="ru-RU"/>
        </w:rPr>
        <w:tab/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  <w:proofErr w:type="gramEnd"/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сочинения объёмом не менее 70 слов).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4B3360" w:rsidRPr="008D3FAA" w:rsidRDefault="008D3FAA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Функциональные разновидности языка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меть общее представление об особенностях разговорной речи, функциональных стилей, языка художественной литературы.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Фонетика. Графика. Орфоэпия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звуки; понимать различие между звуком и буквой, характеризовать систему звуков.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Проводить фонетический анализ слов.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Орфография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разделительных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Лексикология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лексический анализ слов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паро​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нимов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2880"/>
        <w:rPr>
          <w:lang w:val="ru-RU"/>
        </w:rPr>
      </w:pPr>
      <w:proofErr w:type="spell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. Орфография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морфему как минимальную значимую единицу языка.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B3360" w:rsidRPr="008D3FAA" w:rsidRDefault="008D3FAA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-з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(-с); ы — и после приставок; корней с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718" w:bottom="368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66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271" w:lineRule="auto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корне слова;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слова с суффиксами оценки в собственной речи.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Морфология. Культура речи. Орфография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рименять знания о частях речи как лексико-грамматических разрядах слов, о грамматическом значении слова, о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сис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​теме частей речи в русском языке для решения практико-ориентированных учебных задач.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Имя существительное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Определять лексико-грамматические разряды имён существительных.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суффиксов 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</w:t>
      </w:r>
      <w:proofErr w:type="gram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 (-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-);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корней с чередованием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-клан-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-клон-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скак</w:t>
      </w:r>
      <w:proofErr w:type="spell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употребления/неупотребления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Имя прилагательное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B3360" w:rsidRPr="008D3FAA" w:rsidRDefault="008D3FA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прилагательных: безударных окончаний;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прилагательными.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Глагол</w:t>
      </w:r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 w:rsidR="004B3360" w:rsidRPr="008D3FAA" w:rsidRDefault="008D3FA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86" w:right="670" w:bottom="43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; использования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</w:t>
      </w:r>
      <w:proofErr w:type="gram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глаголах; суффиксов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-— 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; личных окончаний глагола, гласной перед суффиксом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4B3360" w:rsidRPr="008D3FAA" w:rsidRDefault="008D3FAA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Синтаксис. Культура речи. Пунктуация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D3FAA">
        <w:rPr>
          <w:lang w:val="ru-RU"/>
        </w:rPr>
        <w:br/>
      </w:r>
      <w:r w:rsidRPr="008D3FAA">
        <w:rPr>
          <w:lang w:val="ru-RU"/>
        </w:rPr>
        <w:tab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B3360" w:rsidRPr="008D3FAA" w:rsidRDefault="008D3FAA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нео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сложнённые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4B3360" w:rsidRPr="008D3FAA" w:rsidRDefault="008D3FAA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; оформлять на письме диалог.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64" w:line="220" w:lineRule="exact"/>
        <w:rPr>
          <w:lang w:val="ru-RU"/>
        </w:rPr>
      </w:pPr>
    </w:p>
    <w:p w:rsidR="004B3360" w:rsidRDefault="008D3FAA">
      <w:pPr>
        <w:autoSpaceDE w:val="0"/>
        <w:autoSpaceDN w:val="0"/>
        <w:spacing w:after="232" w:line="230" w:lineRule="auto"/>
      </w:pPr>
      <w:r>
        <w:rPr>
          <w:rFonts w:ascii="Times New Roman" w:eastAsia="Times New Roman" w:hAnsi="Times New Roman"/>
          <w:b/>
          <w:color w:val="000000"/>
          <w:w w:val="101"/>
          <w:sz w:val="17"/>
        </w:rPr>
        <w:t xml:space="preserve">ТЕМАТИЧЕСКОЕ ПЛАНИРОВАНИЕ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2582"/>
        <w:gridCol w:w="472"/>
        <w:gridCol w:w="988"/>
        <w:gridCol w:w="1020"/>
        <w:gridCol w:w="776"/>
        <w:gridCol w:w="1914"/>
        <w:gridCol w:w="1106"/>
        <w:gridCol w:w="6332"/>
      </w:tblGrid>
      <w:tr w:rsidR="004B3360">
        <w:trPr>
          <w:trHeight w:hRule="exact" w:val="31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п/п</w:t>
            </w:r>
          </w:p>
        </w:tc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45" w:lineRule="auto"/>
              <w:ind w:left="66" w:right="57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Наименование разделов и тем программы</w:t>
            </w:r>
          </w:p>
        </w:tc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часов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изучения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Виды деятельности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Виды, формы контроля</w:t>
            </w:r>
          </w:p>
        </w:tc>
        <w:tc>
          <w:tcPr>
            <w:tcW w:w="6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Электронные (цифровые) образовательные ресурсы</w:t>
            </w:r>
          </w:p>
        </w:tc>
      </w:tr>
      <w:tr w:rsidR="004B3360">
        <w:trPr>
          <w:trHeight w:hRule="exact" w:val="484"/>
        </w:trPr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контрольные работы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практические работы</w:t>
            </w:r>
          </w:p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</w:tr>
      <w:tr w:rsidR="004B3360">
        <w:trPr>
          <w:trHeight w:hRule="exact" w:val="31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Раздел 1. ПОВТОРЕНИЕ </w:t>
            </w:r>
          </w:p>
        </w:tc>
      </w:tr>
      <w:tr w:rsidR="004B3360">
        <w:trPr>
          <w:trHeight w:hRule="exact" w:val="495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Повторение пройденного материала.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02.09.2022 08.09.2022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2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самостоятельная работа,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работа с теоретическим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материалом Самостоятельно формулировать суждения о красоте и богатстве русского языка на основе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проведённогоанализа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</w:p>
          <w:p w:rsidR="004B3360" w:rsidRPr="008D3FAA" w:rsidRDefault="008D3FAA">
            <w:pPr>
              <w:autoSpaceDE w:val="0"/>
              <w:autoSpaceDN w:val="0"/>
              <w:spacing w:before="190" w:after="0" w:line="254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Анализировать прозаические и поэтические тексты с точки зрения использования в них изобразительн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о-</w:t>
            </w:r>
            <w:proofErr w:type="gramEnd"/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выразительных языковых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средств; самостоятельно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формулировать обобщения и выводы о словарном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богатстве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русскогоязыка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</w:p>
          <w:p w:rsidR="004B3360" w:rsidRPr="008D3FAA" w:rsidRDefault="008D3FAA">
            <w:pPr>
              <w:autoSpaceDE w:val="0"/>
              <w:autoSpaceDN w:val="0"/>
              <w:spacing w:before="18" w:after="0" w:line="245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Характеризовать основные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разделылингвистики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</w:p>
          <w:p w:rsidR="004B3360" w:rsidRPr="008D3FAA" w:rsidRDefault="008D3FAA">
            <w:pPr>
              <w:autoSpaceDE w:val="0"/>
              <w:autoSpaceDN w:val="0"/>
              <w:spacing w:before="190" w:after="0" w:line="254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Определять основания для сравнения слова 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социальных знаков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(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дорожныезнаки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, знаки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сервисов,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предупредительные знаки, математические символы и проч.)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7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https://www.google.com/url?q=https://nsportal.ru/shkola/russkiy-yazyk/library/2020/12/20/urok-russkogo-yazyka-v-9-klasse-russkiy-yazyk-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natsionalnyy&amp;sa=D&amp;source=editors&amp;ust=1635493825616000&amp;usg=AOvVaw0kcCzWoQ6M3JyIx9wHtQPY</w:t>
            </w:r>
          </w:p>
        </w:tc>
      </w:tr>
      <w:tr w:rsidR="004B3360">
        <w:trPr>
          <w:trHeight w:hRule="exact" w:val="310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 w:rsidRPr="008D3FAA">
        <w:trPr>
          <w:trHeight w:hRule="exact" w:val="314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2" w:after="0" w:line="230" w:lineRule="auto"/>
              <w:ind w:left="6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 xml:space="preserve">Раздел 2. ОБЩИЕ  СВЕДЕНИЯ  О  ЯЗЫКЕ </w:t>
            </w:r>
          </w:p>
        </w:tc>
      </w:tr>
      <w:tr w:rsidR="004B3360">
        <w:trPr>
          <w:trHeight w:hRule="exact" w:val="100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45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09.09.2022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2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Самостоятельно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формулировать суждения о красоте и богатстве русского языка на основе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проведённого анализа;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http://interneturo k.ru/</w:t>
            </w:r>
          </w:p>
        </w:tc>
      </w:tr>
      <w:tr w:rsidR="004B3360">
        <w:trPr>
          <w:trHeight w:hRule="exact" w:val="82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6" w:after="0" w:line="233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Лингвистика как наука о языке.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12.09.2022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6" w:after="0" w:line="252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Характеризовать язык как систему знаков и как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средство человеческого общения;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http://interneturo k.ru/</w:t>
            </w:r>
          </w:p>
        </w:tc>
      </w:tr>
      <w:tr w:rsidR="004B3360">
        <w:trPr>
          <w:trHeight w:hRule="exact" w:val="312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29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Раздел 3. ЯЗЫК И  РЕЧЬ 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6840" w:h="11900"/>
          <w:pgMar w:top="284" w:right="544" w:bottom="882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2582"/>
        <w:gridCol w:w="472"/>
        <w:gridCol w:w="988"/>
        <w:gridCol w:w="1020"/>
        <w:gridCol w:w="776"/>
        <w:gridCol w:w="1914"/>
        <w:gridCol w:w="1106"/>
        <w:gridCol w:w="6332"/>
      </w:tblGrid>
      <w:tr w:rsidR="004B3360">
        <w:trPr>
          <w:trHeight w:hRule="exact" w:val="134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Полилог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13.09.2022 16.09.2022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2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Создавать устные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монологические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высказывания на основе жизненных наблюдений, чтения научно-учебной,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художественной и научно-популярной литературы;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https://mo.spbappo.ru/ui/index.html#/bookshelf/course/169273/topic/169278/lesson/169279</w:t>
            </w:r>
          </w:p>
        </w:tc>
      </w:tr>
      <w:tr w:rsidR="004B3360">
        <w:trPr>
          <w:trHeight w:hRule="exact" w:val="254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Речь как деятельность.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19.09.2022 20.09.2022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54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Устно и письменно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формулировать тему 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главную мысль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прослушанного 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прочитанного текста,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вопросы по содержанию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текста и отвечать на них;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;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Участвовать в диалоге на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лингвистические темы (в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рамках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изученного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)д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иалоге/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полилоге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на основе жизненных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наблюдений.;;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https://mo.spbappo.ru/ui/index.html#/bookshelf/course/169273/topic/169278/lesson/169279</w:t>
            </w:r>
          </w:p>
        </w:tc>
      </w:tr>
      <w:tr w:rsidR="004B3360">
        <w:trPr>
          <w:trHeight w:hRule="exact" w:val="312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31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Раздел 4. ТЕКСТ</w:t>
            </w:r>
          </w:p>
        </w:tc>
      </w:tr>
      <w:tr w:rsidR="004B3360">
        <w:trPr>
          <w:trHeight w:hRule="exact" w:val="48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33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Текст и его основные признаки.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21.09.2022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6" w:right="43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Распознавать основные признаки текста;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 опрос;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http://www.uroki.ru</w:t>
            </w:r>
          </w:p>
        </w:tc>
      </w:tr>
      <w:tr w:rsidR="004B3360">
        <w:trPr>
          <w:trHeight w:hRule="exact" w:val="31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Композиционная структура текста.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151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Функциональносмысловые типы речи.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22.09.2022 23.09.2022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Создавать тексты, опираясь на знание основных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признаков текста,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особенностей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функционально-смысловых типов речи, функциональных разновидностей языка (в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рамках изученного);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http://www.uroki.ru</w:t>
            </w:r>
          </w:p>
        </w:tc>
      </w:tr>
      <w:tr w:rsidR="004B3360">
        <w:trPr>
          <w:trHeight w:hRule="exact" w:val="134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30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Повествование как тип речи. Рассказ.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26.09.2022 27.09.2022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2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Составлять план текста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(простой, сложный) 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пересказывать его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содержание по плану в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устной и письменной форме, в том числе с изменением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лица рассказчика;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http://www.uroki.ru</w:t>
            </w:r>
          </w:p>
        </w:tc>
      </w:tr>
      <w:tr w:rsidR="004B3360">
        <w:trPr>
          <w:trHeight w:hRule="exact" w:val="100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4.5.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Смысловой анализ текста.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28.09.2022 30.09.2022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2" w:after="0" w:line="252" w:lineRule="auto"/>
              <w:ind w:left="66"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Восстанавливать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деформированный текст, корректировать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восстановленный текст с опорой на образец;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http://www.uroki.ru</w:t>
            </w:r>
          </w:p>
        </w:tc>
      </w:tr>
      <w:tr w:rsidR="004B3360">
        <w:trPr>
          <w:trHeight w:hRule="exact" w:val="48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4.6.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2" w:after="0" w:line="245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03.10.2022 04.10.2022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2" w:after="0" w:line="245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Сопоставлять исходный и отредактированный тексты;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http://www.uroki.ru</w:t>
            </w:r>
          </w:p>
        </w:tc>
      </w:tr>
      <w:tr w:rsidR="004B3360">
        <w:trPr>
          <w:trHeight w:hRule="exact" w:val="312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29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Раздел 5. ФУНКЦИОНАЛЬНЫЕ  РАЗНОВИДНОСТИ  ЯЗЫКА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6840" w:h="11900"/>
          <w:pgMar w:top="284" w:right="544" w:bottom="520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2582"/>
        <w:gridCol w:w="472"/>
        <w:gridCol w:w="988"/>
        <w:gridCol w:w="1020"/>
        <w:gridCol w:w="776"/>
        <w:gridCol w:w="1914"/>
        <w:gridCol w:w="1106"/>
        <w:gridCol w:w="6332"/>
      </w:tblGrid>
      <w:tr w:rsidR="004B3360">
        <w:trPr>
          <w:trHeight w:hRule="exact" w:val="151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45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05.10.2022 06.10.2022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4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Распознавать тексты,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принадлежащие к разным функциональным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разновидностям языка: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определять сферу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использования и соотносить её с той или иной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разновидностью языка;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4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https://www.google.com/url?q=http://skiv.instrao.ru/bank-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zadaniy/&amp;sa=D&amp;source=editors&amp;ust=1651656478708701&amp;usg=AOvVaw28SEsJKOgmoQL-NVDvj-Bu</w:t>
            </w:r>
          </w:p>
        </w:tc>
      </w:tr>
      <w:tr w:rsidR="004B3360">
        <w:trPr>
          <w:trHeight w:hRule="exact" w:val="314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31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Раздел 6. СИСТЕМА ЯЗЫКА </w:t>
            </w:r>
          </w:p>
        </w:tc>
      </w:tr>
      <w:tr w:rsidR="004B3360">
        <w:trPr>
          <w:trHeight w:hRule="exact" w:val="65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Фонетика. Графика. Орфоэпия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07.10.2022 14.10.2022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6" w:after="0" w:line="250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Членить слова на слоги 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правильно переносить слова со строки на строку;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33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6" w:after="0" w:line="245" w:lineRule="auto"/>
              <w:ind w:left="64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https://www.google.com/url?q=http://skiv.instrao.ru/bank-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zadaniy/&amp;sa=D&amp;source=editors&amp;ust=1651656478708701&amp;usg=AOvVaw28SEsJKOgmoQL-NVDvj-Bu</w:t>
            </w:r>
          </w:p>
        </w:tc>
      </w:tr>
      <w:tr w:rsidR="004B3360">
        <w:trPr>
          <w:trHeight w:hRule="exact" w:val="117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Орфография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17.10.2022 18.10.2022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2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Оперировать понятием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«орфограмма» и различать буквенные и небуквенные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орфограммы при проведении орфографического анализа слова;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skiv.instrao.ru›bank-zadaniy/</w:t>
            </w:r>
          </w:p>
        </w:tc>
      </w:tr>
      <w:tr w:rsidR="004B3360">
        <w:trPr>
          <w:trHeight w:hRule="exact" w:val="48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6.3.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Лексикология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19.10.2022 07.11.2022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6" w:right="28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Проводить лексический анализ слов;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Диктант;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http://www.testent.ru/index/0-535</w:t>
            </w:r>
          </w:p>
        </w:tc>
      </w:tr>
      <w:tr w:rsidR="004B3360">
        <w:trPr>
          <w:trHeight w:hRule="exact" w:val="48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6.4.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Морфемика. Орфография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08.11.2022 23.11.2022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6" w:right="43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Проводить морфемный анализ слов;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 работа;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http://www.testent.ru/index/0-537</w:t>
            </w:r>
          </w:p>
        </w:tc>
      </w:tr>
      <w:tr w:rsidR="004B3360">
        <w:trPr>
          <w:trHeight w:hRule="exact" w:val="314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34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 w:rsidRPr="008D3FAA">
        <w:trPr>
          <w:trHeight w:hRule="exact" w:val="310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30" w:lineRule="auto"/>
              <w:ind w:left="6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Раздел 7. МОРФОЛОГИЯ. КУЛЬТУРА РЕЧИ. ОРФОГРАФИЯ</w:t>
            </w:r>
          </w:p>
        </w:tc>
      </w:tr>
      <w:tr w:rsidR="004B3360">
        <w:trPr>
          <w:trHeight w:hRule="exact" w:val="151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Морфология как раздел лингвистики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24.11.2022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54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Распознавать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самостоятельные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(знаменательные) части речи и их формы в рамках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изученного; служебные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части речи; междометия,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звукоподражательные слова (общее представление);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http://www.gramota.ru/book/litnevskaya.php?part4.htm</w:t>
            </w:r>
          </w:p>
        </w:tc>
      </w:tr>
      <w:tr w:rsidR="004B3360">
        <w:trPr>
          <w:trHeight w:hRule="exact" w:val="82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Имя существительное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25.11.2022 30.12.2022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52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Применять нормы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правописания имён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существительных с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изученными орфограммами;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http://www.testent.ru/index/0-538</w:t>
            </w:r>
          </w:p>
        </w:tc>
      </w:tr>
      <w:tr w:rsidR="004B3360">
        <w:trPr>
          <w:trHeight w:hRule="exact" w:val="86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Имя прилагательное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10.01.2023 30.01.2023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2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Анализировать особенности использования имён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прилагательных в изучаемых текстах;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http://www.testent.ru/index/0-538</w:t>
            </w:r>
          </w:p>
        </w:tc>
      </w:tr>
      <w:tr w:rsidR="004B3360">
        <w:trPr>
          <w:trHeight w:hRule="exact" w:val="65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7.4.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Глагол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31.01.2023 14.03.2023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0" w:lineRule="auto"/>
              <w:ind w:left="66" w:right="4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Применять правила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правописания личных окончаний глагола;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http://lit.lib.ru/m/martinowich_g_a/1morfolog.shtml</w:t>
            </w:r>
          </w:p>
        </w:tc>
      </w:tr>
      <w:tr w:rsidR="004B3360">
        <w:trPr>
          <w:trHeight w:hRule="exact" w:val="312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70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 w:rsidRPr="008D3FAA">
        <w:trPr>
          <w:trHeight w:hRule="exact" w:val="31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30" w:lineRule="auto"/>
              <w:ind w:left="6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Раздел 8. СИНТАКСИС. КУЛЬТУРА РЕЧИ. ПУНКТУАЦИЯ</w:t>
            </w:r>
          </w:p>
        </w:tc>
      </w:tr>
      <w:tr w:rsidR="004B3360">
        <w:trPr>
          <w:trHeight w:hRule="exact" w:val="63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8.1.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45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Синтаксис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 пунктуация как разделы лингвистики. </w:t>
            </w:r>
          </w:p>
          <w:p w:rsidR="004B3360" w:rsidRDefault="008D3FAA">
            <w:pPr>
              <w:autoSpaceDE w:val="0"/>
              <w:autoSpaceDN w:val="0"/>
              <w:spacing w:before="18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Словосочетание</w:t>
            </w:r>
            <w:proofErr w:type="spellEnd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15.03.2023 16.03.2023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ind w:left="66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Определять функции знаков препинания;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Тестирование;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http://www.gramma.ru/RUS/?id=5.0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6840" w:h="11900"/>
          <w:pgMar w:top="284" w:right="544" w:bottom="312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2582"/>
        <w:gridCol w:w="472"/>
        <w:gridCol w:w="988"/>
        <w:gridCol w:w="1020"/>
        <w:gridCol w:w="776"/>
        <w:gridCol w:w="1914"/>
        <w:gridCol w:w="1106"/>
        <w:gridCol w:w="6332"/>
      </w:tblGrid>
      <w:tr w:rsidR="004B3360">
        <w:trPr>
          <w:trHeight w:hRule="exact" w:val="186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8.2.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Простое двусоставное предложение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17.03.2023 23.03.2023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54" w:lineRule="auto"/>
              <w:ind w:left="66" w:right="144"/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Употреблять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повествовательные,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побудительные,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вопросительные,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восклицательные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предложения в речевой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практике, корректируя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интонацию в соответствии с коммуникативной целью </w:t>
            </w:r>
            <w:r w:rsidRPr="008D3FAA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высказывания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Письменный контроль;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http://www.gramma.ru/RUS/?id=5.0</w:t>
            </w:r>
          </w:p>
        </w:tc>
      </w:tr>
      <w:tr w:rsidR="004B3360" w:rsidRPr="008D3FAA">
        <w:trPr>
          <w:trHeight w:hRule="exact" w:val="82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8.3.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Простое осложнённое предложение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24.03.2023 03.04.2023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47" w:lineRule="auto"/>
              <w:ind w:right="144"/>
              <w:jc w:val="center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Самостоятельно составлять схемы однородных членов в предложениях (по образцу);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5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листа»;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30" w:lineRule="auto"/>
              <w:ind w:left="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</w:t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www</w:t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gramma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ru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RUS</w:t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/?</w:t>
            </w:r>
            <w:r>
              <w:rPr>
                <w:rFonts w:ascii="Times New Roman" w:eastAsia="Times New Roman" w:hAnsi="Times New Roman"/>
                <w:color w:val="000000"/>
                <w:sz w:val="14"/>
              </w:rPr>
              <w:t>id</w:t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=5.0</w:t>
            </w:r>
          </w:p>
        </w:tc>
      </w:tr>
      <w:tr w:rsidR="004B3360">
        <w:trPr>
          <w:trHeight w:hRule="exact" w:val="99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8.4.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Сложное предложение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04.04.2023 10.04.2023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52" w:lineRule="auto"/>
              <w:ind w:left="66"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Сравнивать простые 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сложные предложения по самостоятельно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сформулированному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основанию;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http://www.gramma.ru/RUS/?id=5.0</w:t>
            </w:r>
          </w:p>
        </w:tc>
      </w:tr>
      <w:tr w:rsidR="004B3360">
        <w:trPr>
          <w:trHeight w:hRule="exact" w:val="134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8.5.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Предложения с прямой речью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11.04.2023 13.04.2023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4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Анализировать предложения с прямой речью и сравнивать их с точки зрения позиции слов автора в предложении и пунктуационного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оформления этих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предложений;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http://www.gramma.ru/RUS/?id=5.0</w:t>
            </w:r>
          </w:p>
        </w:tc>
      </w:tr>
      <w:tr w:rsidR="004B3360">
        <w:trPr>
          <w:trHeight w:hRule="exact" w:val="65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8.6.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Диалог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14.04.2023 17.04.2023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0" w:lineRule="auto"/>
              <w:ind w:left="66" w:right="4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Применять правила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оформления диалога на письме;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http://rus.1september.ru/article.php?ID=200103309</w:t>
            </w:r>
          </w:p>
        </w:tc>
      </w:tr>
      <w:tr w:rsidR="004B3360">
        <w:trPr>
          <w:trHeight w:hRule="exact" w:val="310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 по разделу: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24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31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Раздел 9. ПОВТОРЕНИЕ </w:t>
            </w:r>
          </w:p>
        </w:tc>
      </w:tr>
      <w:tr w:rsidR="004B3360" w:rsidRPr="008D3FAA">
        <w:trPr>
          <w:trHeight w:hRule="exact" w:val="100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9.1.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Повторение пройденного материала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18.04.2023 24.04.2023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416" w:after="0" w:line="247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Выполнение упражнений и заданий разного содержания и сложности.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45" w:lineRule="auto"/>
              <w:ind w:left="6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;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2" w:after="0" w:line="230" w:lineRule="auto"/>
              <w:ind w:left="6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resh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edu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ru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›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Предметы›Русский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 язык</w:t>
            </w:r>
          </w:p>
        </w:tc>
      </w:tr>
      <w:tr w:rsidR="004B3360">
        <w:trPr>
          <w:trHeight w:hRule="exact" w:val="314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2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5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310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Раздел 10. ИТОГОВЫЙ КОНТРОЛЬ</w:t>
            </w:r>
          </w:p>
        </w:tc>
      </w:tr>
      <w:tr w:rsidR="004B3360" w:rsidRPr="008D3FAA">
        <w:trPr>
          <w:trHeight w:hRule="exact" w:val="134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Сочинения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25.04.2023 27.04.2023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54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Работа по материалу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учебника, выполнение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упражнений из учебника, словарная работа, описание предмета (коллективная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работа), просмотр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презентации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4B3360">
            <w:pPr>
              <w:rPr>
                <w:lang w:val="ru-RU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4B3360">
            <w:pPr>
              <w:rPr>
                <w:lang w:val="ru-RU"/>
              </w:rPr>
            </w:pPr>
          </w:p>
        </w:tc>
      </w:tr>
      <w:tr w:rsidR="004B3360" w:rsidRPr="008D3FAA">
        <w:trPr>
          <w:trHeight w:hRule="exact" w:val="63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Изложения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28.04.2023 02.05.2023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0" w:lineRule="auto"/>
              <w:ind w:left="66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Определение ведущего типа речи; составление плана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текста; пересказ текста.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4B3360">
            <w:pPr>
              <w:rPr>
                <w:lang w:val="ru-RU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4B3360">
            <w:pPr>
              <w:rPr>
                <w:lang w:val="ru-RU"/>
              </w:rPr>
            </w:pPr>
          </w:p>
        </w:tc>
      </w:tr>
    </w:tbl>
    <w:p w:rsidR="004B3360" w:rsidRPr="008D3FAA" w:rsidRDefault="004B3360">
      <w:pPr>
        <w:autoSpaceDE w:val="0"/>
        <w:autoSpaceDN w:val="0"/>
        <w:spacing w:after="0" w:line="14" w:lineRule="exact"/>
        <w:rPr>
          <w:lang w:val="ru-RU"/>
        </w:rPr>
      </w:pPr>
    </w:p>
    <w:p w:rsidR="004B3360" w:rsidRPr="008D3FAA" w:rsidRDefault="004B3360">
      <w:pPr>
        <w:rPr>
          <w:lang w:val="ru-RU"/>
        </w:rPr>
        <w:sectPr w:rsidR="004B3360" w:rsidRPr="008D3FAA">
          <w:pgSz w:w="16840" w:h="11900"/>
          <w:pgMar w:top="284" w:right="544" w:bottom="692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420"/>
        <w:gridCol w:w="2582"/>
        <w:gridCol w:w="472"/>
        <w:gridCol w:w="988"/>
        <w:gridCol w:w="1020"/>
        <w:gridCol w:w="776"/>
        <w:gridCol w:w="1914"/>
        <w:gridCol w:w="1106"/>
        <w:gridCol w:w="6332"/>
      </w:tblGrid>
      <w:tr w:rsidR="004B3360" w:rsidRPr="008D3FAA">
        <w:trPr>
          <w:trHeight w:hRule="exact" w:val="82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10.3.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Контрольные и проверочные работы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03.05.2023 10.05.2023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68" w:after="0" w:line="250" w:lineRule="auto"/>
              <w:ind w:left="6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 xml:space="preserve">Готовность к преодолению трудностей на основе умения мобилизовать свои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личностные ресурсы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4B3360">
            <w:pPr>
              <w:rPr>
                <w:lang w:val="ru-RU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4B3360">
            <w:pPr>
              <w:rPr>
                <w:lang w:val="ru-RU"/>
              </w:rPr>
            </w:pPr>
          </w:p>
        </w:tc>
      </w:tr>
      <w:tr w:rsidR="004B3360">
        <w:trPr>
          <w:trHeight w:hRule="exact" w:val="312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4"/>
              </w:rPr>
              <w:t>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6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12</w:t>
            </w:r>
          </w:p>
        </w:tc>
        <w:tc>
          <w:tcPr>
            <w:tcW w:w="12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  <w:tr w:rsidR="004B3360">
        <w:trPr>
          <w:trHeight w:hRule="exact" w:val="464"/>
        </w:trPr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0" w:after="0" w:line="245" w:lineRule="auto"/>
              <w:ind w:left="68" w:right="57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ОБЩЕЕ КОЛИЧЕСТВО ЧАСОВ ПО ПРОГРАММЕ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170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17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7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sz w:val="14"/>
              </w:rPr>
              <w:t>27</w:t>
            </w:r>
          </w:p>
        </w:tc>
        <w:tc>
          <w:tcPr>
            <w:tcW w:w="10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4B3360"/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6840" w:h="11900"/>
          <w:pgMar w:top="284" w:right="544" w:bottom="1440" w:left="656" w:header="720" w:footer="720" w:gutter="0"/>
          <w:cols w:space="720" w:equalWidth="0">
            <w:col w:w="15640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76" w:line="220" w:lineRule="exact"/>
      </w:pPr>
    </w:p>
    <w:p w:rsidR="004B3360" w:rsidRDefault="008D3FAA">
      <w:pPr>
        <w:autoSpaceDE w:val="0"/>
        <w:autoSpaceDN w:val="0"/>
        <w:spacing w:after="270" w:line="233" w:lineRule="auto"/>
      </w:pPr>
      <w:r>
        <w:rPr>
          <w:rFonts w:ascii="Times New Roman" w:eastAsia="Times New Roman" w:hAnsi="Times New Roman"/>
          <w:b/>
          <w:color w:val="000000"/>
          <w:sz w:val="20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>
        <w:trPr>
          <w:trHeight w:hRule="exact" w:val="414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2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п/п</w:t>
            </w:r>
          </w:p>
        </w:tc>
        <w:tc>
          <w:tcPr>
            <w:tcW w:w="4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Тема урока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изучения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Виды, формы контроля</w:t>
            </w:r>
          </w:p>
        </w:tc>
      </w:tr>
      <w:tr w:rsidR="004B3360">
        <w:trPr>
          <w:trHeight w:hRule="exact" w:val="694"/>
        </w:trPr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 xml:space="preserve">всего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2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контрольные работы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2"/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</w:rPr>
              <w:t>практические работы</w:t>
            </w:r>
          </w:p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60" w:rsidRDefault="004B3360"/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B3360" w:rsidRDefault="004B3360"/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Звуки и буквы. Произношение и правописание.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01.09.2022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4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Орфограмма. Правописание проверяемых безударных гласных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4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Правописание непроверяемых безударных гласных в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корне слова</w:t>
            </w:r>
            <w:proofErr w:type="gram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05.09.2022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Правописание проверяемых согласных в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корне слова</w:t>
            </w:r>
            <w:proofErr w:type="gram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06.09.2022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57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Правописание непроизносимых и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непроверяемых согласных в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корне слова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07.09.2022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08.09.2022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Лингвистика как наука о языке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09.09.2022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Язык человек. Язык и речь. / Язык - важнейшее средство человеческого общения.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6" w:after="0" w:line="262" w:lineRule="auto"/>
              <w:ind w:left="62" w:right="720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Язык и его единицы. Общение устное и письменное.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Монолог. Диалог. Полилог.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Практическая работа.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41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Речь как деятельность.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Практическая работа.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19.09.2022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Текст и его основные признаки.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Функциональносмысловые типы речи.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62" w:lineRule="auto"/>
              <w:ind w:left="62" w:right="432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Контрольная работа по теме "Текст.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Типы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22.09.2022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Повествование как тип речи. Рассказ.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23.09.2022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Практическая работа. Составление рассказа-повествования.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26.09.2022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Смысловой анализ текста.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Смысловой анализ текста.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28.09.2022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7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57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Практическая работа. Смысловой анализ текста.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29.09.2022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96" w:right="556" w:bottom="862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Информационная переработка текста.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30.09.2022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Практическая работа. Редактирование текста.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03.10.2022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Функциональные разновидности языка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04.10.2022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62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Практическая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работа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.Ф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ункциональные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разновидности языка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05.10.2022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Фонетика и орфоэпия как разделы науки о языке. Звук как единица речи. Гласные звуки.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06.10.2022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71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Согласные звуки. Изменение звуков в потоке речи. Согласные звуки. Согласные твердые и мягкие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07.10.2022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Согласные звонкие и глухие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4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Графика. Алфавит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Орфоэпия. Ударение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62" w:lineRule="auto"/>
              <w:ind w:left="62"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Практическая работа. Фонетический разбор слова.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62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Обозначение мягкости согласных с помощью мягкого знака.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Двойная роль букв е, ё, ю, 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62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Лексика как раздел науки о языке. Слово и его лексическое </w:t>
            </w:r>
            <w:proofErr w:type="spellStart"/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значе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ние</w:t>
            </w:r>
            <w:proofErr w:type="spellEnd"/>
            <w:proofErr w:type="gram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18.10.2022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62" w:lineRule="auto"/>
              <w:ind w:left="62"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Однозначные и многозначные слова. РР (18) Устное сочинение-рассуждение (упр.345)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19.10.2022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62" w:lineRule="auto"/>
              <w:ind w:left="62" w:right="288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Прямое и переносное значение слов.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РР (19)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Творческая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. Рассуждение.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Омонимы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Синонимы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Антонимы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25.10.2022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Творческая работа. Рассуждение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26.10.2022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62" w:lineRule="auto"/>
              <w:ind w:left="62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Повторение и обобщение изученного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материала в разделе «Лексика.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7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62" w:lineRule="auto"/>
              <w:ind w:left="62" w:right="288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Контрольная работа № 5 по теме «Лексика.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28.10.2022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84" w:right="556" w:bottom="404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2" w:right="720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13.Анализ контрольной работы по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теме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«Л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ексика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31.10.2022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Практическая работа по теме "Лексикология"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01.11.2022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62" w:lineRule="auto"/>
              <w:ind w:left="62"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/Р (20,21) Подробное изложение «Первый снег» (упр.375)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62" w:lineRule="auto"/>
              <w:ind w:left="62"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/Р (20,21) Подробное изложение «Первый снег» (упр.375)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03.11.2022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Анализ изложений. Работа над ошибками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04.11.2022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97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71" w:lineRule="auto"/>
              <w:ind w:left="62"/>
            </w:pP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Морфемика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как раздел лингвистики. Морфем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а–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наименьшая значимая часть слова. </w:t>
            </w:r>
            <w:r w:rsidRPr="008D3FAA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Изменение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08.11.2022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57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Корень слова. Исторические изменения в составе слова.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09.11.2022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Суффикс.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Приставка.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 w:rsidRPr="008D3FAA">
        <w:trPr>
          <w:trHeight w:hRule="exact" w:val="154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Чередование гласных и согласных звуков.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81" w:lineRule="auto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Диктант;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2" w:right="288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Полногласные и неполногласные сочетания. Беглые гласные.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Варианты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морфем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Чередование букв о — а в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кор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​не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–л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аг-/ -лож-Чередование букв о — а в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кор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​не –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раст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- /-рос-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Буквы ё—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опосле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шипящих в корне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Буквы з и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на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конце приставок.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18.11.2022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97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86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Повторение и обобщение изученного материала в разделе «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Морфемика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.</w:t>
            </w:r>
          </w:p>
          <w:p w:rsidR="004B3360" w:rsidRDefault="008D3FAA">
            <w:pPr>
              <w:autoSpaceDE w:val="0"/>
              <w:autoSpaceDN w:val="0"/>
              <w:spacing w:before="58" w:after="0" w:line="233" w:lineRule="auto"/>
              <w:ind w:left="6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. Культура речи»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Контрольная работа по теме "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Морфемика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22.11.2022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59.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Анализ контрольной работы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23.11.2022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Морфология как раздел лингвистики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Имя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суще​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ствительное</w:t>
            </w:r>
            <w:proofErr w:type="spellEnd"/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как часть речи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25.11.2022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62" w:lineRule="auto"/>
              <w:ind w:left="62" w:right="576"/>
            </w:pP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/Р Обучающее сочинение-рассуждение.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Доказательство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рассуждении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.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28.11.2022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4" w:after="0" w:line="264" w:lineRule="auto"/>
              <w:jc w:val="center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.Имена </w:t>
            </w:r>
            <w:proofErr w:type="spellStart"/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существи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​тельные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одушевленные и не​</w:t>
            </w:r>
            <w:r w:rsidRPr="008D3FAA">
              <w:rPr>
                <w:rFonts w:ascii="DejaVu Serif" w:eastAsia="DejaVu Serif" w:hAnsi="DejaVu Serif"/>
                <w:color w:val="000000"/>
                <w:sz w:val="20"/>
                <w:lang w:val="ru-RU"/>
              </w:rPr>
              <w:t>‐</w:t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одушевленные, собственные и нарицательные.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29.11.2022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7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6" w:after="0" w:line="264" w:lineRule="auto"/>
              <w:jc w:val="center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.Имена </w:t>
            </w:r>
            <w:proofErr w:type="spellStart"/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существи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​тельные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одушевленные и не​</w:t>
            </w:r>
            <w:r w:rsidRPr="008D3FAA">
              <w:rPr>
                <w:rFonts w:ascii="DejaVu Serif" w:eastAsia="DejaVu Serif" w:hAnsi="DejaVu Serif"/>
                <w:color w:val="000000"/>
                <w:sz w:val="20"/>
                <w:lang w:val="ru-RU"/>
              </w:rPr>
              <w:t>‐</w:t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одушевленные, собственные и нарицательные.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30.11.2022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84" w:right="556" w:bottom="480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Род имен существительных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01.12.2022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2" w:after="0" w:line="264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Имена </w:t>
            </w:r>
            <w:proofErr w:type="spellStart"/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существи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​тельные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, которые имеют фор​</w:t>
            </w:r>
            <w:r w:rsidRPr="008D3FAA">
              <w:rPr>
                <w:rFonts w:ascii="DejaVu Serif" w:eastAsia="DejaVu Serif" w:hAnsi="DejaVu Serif"/>
                <w:color w:val="000000"/>
                <w:sz w:val="20"/>
                <w:lang w:val="ru-RU"/>
              </w:rPr>
              <w:t>‐</w:t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му только множественного числа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Р/Р  Сжатое изложение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05.12.2022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76" w:after="0" w:line="264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Имена </w:t>
            </w:r>
            <w:proofErr w:type="spellStart"/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существи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​тельные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, которые имеют фор​</w:t>
            </w:r>
            <w:r w:rsidRPr="008D3FAA">
              <w:rPr>
                <w:rFonts w:ascii="DejaVu Serif" w:eastAsia="DejaVu Serif" w:hAnsi="DejaVu Serif"/>
                <w:color w:val="000000"/>
                <w:sz w:val="20"/>
                <w:lang w:val="ru-RU"/>
              </w:rPr>
              <w:t>‐</w:t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му только единственного числа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06.12.2022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Три склонения имен </w:t>
            </w:r>
            <w:proofErr w:type="spellStart"/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существи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​тельных</w:t>
            </w:r>
            <w:proofErr w:type="gram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07.12.2022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Три склонения имен </w:t>
            </w:r>
            <w:proofErr w:type="spellStart"/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существи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​тельных</w:t>
            </w:r>
            <w:proofErr w:type="gram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08.12.2022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Падеж имен существительных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09.12.2022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62" w:lineRule="auto"/>
              <w:ind w:left="62" w:right="100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Правописание падежных окончаний существительных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97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71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Падеж и склонение имен существительных. Особенности склонения существительных на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–И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Е, -ИЙ, -ИЯ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/Р Обучающее подробное изложение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/Р Обучающее подробное изложение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62" w:lineRule="auto"/>
              <w:ind w:left="62" w:right="4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Правописание о — е после шипящих и ц в окончаниях существительных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97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71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Практическая работа по теме "Правописание о—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е 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после шипящих и ц в окончаниях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существительных"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19.12.2022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62" w:lineRule="auto"/>
              <w:ind w:left="62" w:right="1296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Морфологический разбор имени существительного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right="864"/>
              <w:jc w:val="center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Повторение и обобщение изученного материала об имени существительном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right="864"/>
              <w:jc w:val="center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Повторение и обобщение изученного материала об имени существительном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22.12.2022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115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Контрольная работа  по теме «Имя существительное»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23.12.2022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62" w:lineRule="auto"/>
              <w:ind w:left="62" w:right="720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Анализ контрольных работ. Работа над ошибками.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26.12.2022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62" w:lineRule="auto"/>
              <w:ind w:left="62" w:right="288"/>
            </w:pP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/р. Контрольное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сочиние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-описание по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картине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Нисского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«Февраль.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Подмосковье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62" w:lineRule="auto"/>
              <w:ind w:left="62" w:right="288"/>
            </w:pP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/р. Контрольное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сочиние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-описание по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картине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Нисского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«Февраль.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Подмосковье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28.12.2022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Имя прилагательное как часть речи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7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62" w:lineRule="auto"/>
              <w:ind w:left="62" w:right="100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Правописание гласных в падежных окончаниях прилагательных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84" w:right="556" w:bottom="480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62" w:lineRule="auto"/>
              <w:ind w:left="62" w:right="100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Правописание гласных в падежных окончаниях прилагательных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left="62" w:right="100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Описание животного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.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Подготовка к изложению.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/Р  Подробное изложение «Кошка Ю-ю»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/Р  Подробное изложение «Кошка Ю-ю»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Р/Р Анализ изложения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18.01.2023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4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Прилагательные полные и краткие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19.01.2023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Прилагательные полные и краткие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62" w:lineRule="auto"/>
              <w:ind w:left="62" w:right="1296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Морфологический разбор имени прилагательного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23.01.2023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62" w:lineRule="auto"/>
              <w:ind w:right="864"/>
              <w:jc w:val="center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Повторение и обобщение изученного материала об имени прилагательном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62" w:lineRule="auto"/>
              <w:ind w:right="864"/>
              <w:jc w:val="center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Повторение и обобщение изученного материала об имени прилагательном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25.01.2023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6" w:after="0" w:line="262" w:lineRule="auto"/>
              <w:ind w:left="62" w:right="100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Контрольная работа  по теме "Имя прилагательное"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26.01.2023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62" w:lineRule="auto"/>
              <w:ind w:left="62" w:right="720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Анализ контрольных работ. Работа над ошибками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4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99.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Глагол как часть речи.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30.01.2023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100.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100. Не с глаголами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31.01.2023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6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101.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6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101. Практическая работа "Не с глаголами"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01.02.2023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102.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/Р 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Рассказ,особенности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, структура, стили.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4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103.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103. Неопределенная форма глагола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03.02.2023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104. Правописание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-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т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ся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и -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ться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в глаголах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06.02.2023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41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105.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105. Правописание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-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т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ся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и -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ться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в глаголах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07.02.2023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106.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106. Виды глагола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08.02.2023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107.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107. Буквы е — и в корнях с чередованием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09.02.2023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41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108.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108. Буквы е — и в корнях с чередованием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109.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109.  Р/Р  Невыдуманный рассказ.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ВПР;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110. Время глагола. Прошедшее время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3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111. Настоящее время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ВПР;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84" w:right="556" w:bottom="282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112. Будущее время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7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113. Спряжение глаголов.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114.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Правописание безударных личных окончаний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глаголов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115.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4" w:after="0" w:line="262" w:lineRule="auto"/>
              <w:ind w:right="86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115. Как определить спряжение глагола с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безударным личным окончанием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116.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2" w:after="0" w:line="262" w:lineRule="auto"/>
              <w:ind w:right="86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116. Как определить спряжение глагола с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безударным личным окончанием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22.02.2023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117.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2" w:after="0" w:line="262" w:lineRule="auto"/>
              <w:ind w:right="4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117. Практическая работа по теме "Спряжение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глагола"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118. Морфологический разбор глагола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ВПР;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119.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119.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/Р  Сжатое изложение с изменением лица.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28.02.2023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120.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Мягкий знак после шипящих в глаголах во 2-м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лице единственного числа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01.03.2023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121.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Мягкий знак после шипящих в глаголах во 2-м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лице единственного числа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122.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/Р Употребление "живописного настоящего" в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Устное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сочинение-рассказ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03.03.2023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123.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6" w:after="0" w:line="262" w:lineRule="auto"/>
              <w:ind w:right="86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123. Повторение и обобщение изученного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материала о глаголе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06.03.2023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0" w:after="0" w:line="262" w:lineRule="auto"/>
              <w:ind w:right="86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124. Повторение и обобщение изученного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материала о глаголе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07.03.2023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Зачет;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125.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33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125. Контрольная работа по теме «Глагол»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09.03.2023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126.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Контрольная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диктант по теме «Глагол»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Контрольное тестирование по теме "Глагол"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128.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128. Анализ ошибок контрольных работ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129.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129. Синтаксис и пунктуация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62" w:lineRule="auto"/>
              <w:ind w:left="62" w:right="144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Способы выражения грамматической связи в словосочетании.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98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71" w:lineRule="auto"/>
              <w:ind w:left="62" w:right="144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Простое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предложение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.В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иды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предложений по цели высказывания.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интонации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132.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484"/>
              </w:tabs>
              <w:autoSpaceDE w:val="0"/>
              <w:autoSpaceDN w:val="0"/>
              <w:spacing w:before="82" w:after="0" w:line="262" w:lineRule="auto"/>
              <w:ind w:right="864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132. Члены предложения. Главные члены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Подлежащее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ВПР;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133.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2" w:after="0" w:line="262" w:lineRule="auto"/>
              <w:ind w:right="720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133. </w:t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Сказуемое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.Т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ире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между подлежащим и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сказуемым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ВПР;</w:t>
            </w:r>
          </w:p>
        </w:tc>
      </w:tr>
      <w:tr w:rsidR="004B3360">
        <w:trPr>
          <w:trHeight w:hRule="exact" w:val="95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71" w:lineRule="auto"/>
              <w:ind w:left="484" w:right="432" w:hanging="484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134. Нераспространенные и распространенные предложения.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.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Второстепенные члены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Дополнение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22.03.2023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84" w:right="556" w:bottom="364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135. Определение.Обстоятельство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23.03.2023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71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Предложения с однородными членами. Знаки препинания в предложениях с однородными членами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24.03.2023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97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137.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71" w:lineRule="auto"/>
              <w:ind w:left="62" w:right="14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Предложения с однородными членами. Знаки препинания в предложениях с однородными членами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03.04.2023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138.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Обобщающие слова при однородных членах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предложения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04.04.2023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139.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Обобщающие слова при однородных членах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05.04.2023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Р/Р  Письмо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06.04.2023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141.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484"/>
              </w:tabs>
              <w:autoSpaceDE w:val="0"/>
              <w:autoSpaceDN w:val="0"/>
              <w:spacing w:before="82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141. Синтаксический  разбор простого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предложения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10.04.2023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 w:rsidRPr="008D3FAA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142.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484"/>
              </w:tabs>
              <w:autoSpaceDE w:val="0"/>
              <w:autoSpaceDN w:val="0"/>
              <w:spacing w:before="84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142. Пунктуационный  разбор простого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предложения.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143.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143. Сложные предложения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144.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144. Виды сложных предложений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13.04.2023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145. Виды сложных предложений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146.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2" w:after="0" w:line="262" w:lineRule="auto"/>
              <w:ind w:right="57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146. Практическая работа по теме " Простое и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сложное предложение"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147.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147. Сжатое изложение . Повествование.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18.04.2023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148.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Предложения  с прямой речью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.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Пунктуация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при прямой речи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19.04.2023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 w:rsidRPr="008D3FAA">
        <w:trPr>
          <w:trHeight w:hRule="exact" w:val="14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149.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Предложения  с прямой речью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.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Пунктуация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при прямой речи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20.04.2023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/>
              <w:ind w:left="132" w:hanging="13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Самооценка с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использованием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«О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ценочного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br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листа»;</w:t>
            </w:r>
          </w:p>
        </w:tc>
      </w:tr>
      <w:tr w:rsidR="004B3360">
        <w:trPr>
          <w:trHeight w:hRule="exact" w:val="126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/>
              <w:ind w:left="484" w:right="576" w:hanging="484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150. 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\Р. Речевой этикет. Прямая речь)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.Р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оль предложений с прямой речью в </w:t>
            </w:r>
            <w:r w:rsidRPr="008D3FAA">
              <w:rPr>
                <w:lang w:val="ru-RU"/>
              </w:rPr>
              <w:br/>
            </w:r>
            <w:proofErr w:type="spell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художественномтексте</w:t>
            </w:r>
            <w:proofErr w:type="spell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Пунктуация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прямой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речи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21.04.2023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Устный опрос;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151. Диалог. Пунктуация при диалоге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152.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484"/>
              </w:tabs>
              <w:autoSpaceDE w:val="0"/>
              <w:autoSpaceDN w:val="0"/>
              <w:spacing w:before="82" w:after="0" w:line="262" w:lineRule="auto"/>
              <w:ind w:right="864"/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152.  Контрольная работа по теме "Диалог. </w:t>
            </w:r>
            <w:r w:rsidRPr="008D3FAA">
              <w:rPr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Пунктуация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</w:rPr>
              <w:t>диалоге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</w:rPr>
              <w:t>".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25.04.2023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7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153.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0" w:after="0" w:line="233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153. Повторение. Разделы науки о языке.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26.04.2023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84" w:right="556" w:bottom="576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84"/>
        <w:gridCol w:w="4232"/>
        <w:gridCol w:w="616"/>
        <w:gridCol w:w="1360"/>
        <w:gridCol w:w="1400"/>
        <w:gridCol w:w="1040"/>
        <w:gridCol w:w="1532"/>
      </w:tblGrid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tabs>
                <w:tab w:val="left" w:pos="484"/>
              </w:tabs>
              <w:autoSpaceDE w:val="0"/>
              <w:autoSpaceDN w:val="0"/>
              <w:spacing w:before="80" w:after="0" w:line="262" w:lineRule="auto"/>
              <w:ind w:right="576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154. Повторение. Орфограммы в приставках</w:t>
            </w:r>
            <w:proofErr w:type="gramStart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,</w:t>
            </w:r>
            <w:proofErr w:type="gramEnd"/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8D3FAA">
              <w:rPr>
                <w:lang w:val="ru-RU"/>
              </w:rPr>
              <w:tab/>
            </w: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корнях  слов.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41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Повторение. Орфограммы в окончаниях слов.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28.04.2023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Диктант;</w:t>
            </w:r>
          </w:p>
        </w:tc>
      </w:tr>
      <w:tr w:rsidR="004B3360">
        <w:trPr>
          <w:trHeight w:hRule="exact" w:val="4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156. Употребление букв Ъ и 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02.05.2023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Тестирование;</w:t>
            </w:r>
          </w:p>
        </w:tc>
      </w:tr>
      <w:tr w:rsidR="004B3360">
        <w:trPr>
          <w:trHeight w:hRule="exact" w:val="98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157.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71" w:lineRule="auto"/>
              <w:ind w:left="484" w:right="432" w:hanging="484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157. Знаки препинания в простых и сложных предложениях и в предложениях с прямой речью.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03.05.2023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158.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Сочинение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04.05.2023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159.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Сочинение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08.05.2023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160.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Сочинение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11.05.2023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161.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Изложение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12.05.2023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Изложение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15.05.2023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163.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163. Сжатое изложение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164.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0" w:lineRule="auto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164. Подготовка к итоговой контрольной работе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контроль;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165.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165. Итоговая контрольная работа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18.05.2023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166.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166. Итоговое контрольное тестирование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19.05.2023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167.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167. Итоговое контрольное тестирование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22.05.2023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168.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168. Итоговый контрольный диктант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23.05.2023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169. 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169. Анализ контрольных работ.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24.05.2023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2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69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170.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4" w:after="0" w:line="233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Итоговый урок. Анализ контрольных работ.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25.05.2023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tabs>
                <w:tab w:val="left" w:pos="132"/>
              </w:tabs>
              <w:autoSpaceDE w:val="0"/>
              <w:autoSpaceDN w:val="0"/>
              <w:spacing w:before="84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работа;</w:t>
            </w:r>
          </w:p>
        </w:tc>
      </w:tr>
      <w:tr w:rsidR="004B3360">
        <w:trPr>
          <w:trHeight w:hRule="exact" w:val="392"/>
        </w:trPr>
        <w:tc>
          <w:tcPr>
            <w:tcW w:w="4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Pr="008D3FAA" w:rsidRDefault="008D3FAA">
            <w:pPr>
              <w:autoSpaceDE w:val="0"/>
              <w:autoSpaceDN w:val="0"/>
              <w:spacing w:before="82" w:after="0" w:line="230" w:lineRule="auto"/>
              <w:ind w:left="62"/>
              <w:rPr>
                <w:lang w:val="ru-RU"/>
              </w:rPr>
            </w:pPr>
            <w:r w:rsidRPr="008D3FAA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3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B3360" w:rsidRDefault="008D3FAA">
            <w:pPr>
              <w:autoSpaceDE w:val="0"/>
              <w:autoSpaceDN w:val="0"/>
              <w:spacing w:before="82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</w:p>
        </w:tc>
      </w:tr>
    </w:tbl>
    <w:p w:rsidR="004B3360" w:rsidRDefault="004B3360">
      <w:pPr>
        <w:autoSpaceDE w:val="0"/>
        <w:autoSpaceDN w:val="0"/>
        <w:spacing w:after="0" w:line="14" w:lineRule="exact"/>
      </w:pPr>
    </w:p>
    <w:p w:rsidR="004B3360" w:rsidRDefault="004B3360">
      <w:pPr>
        <w:sectPr w:rsidR="004B3360">
          <w:pgSz w:w="11900" w:h="16840"/>
          <w:pgMar w:top="284" w:right="556" w:bottom="1440" w:left="650" w:header="720" w:footer="720" w:gutter="0"/>
          <w:cols w:space="720" w:equalWidth="0">
            <w:col w:w="10694" w:space="0"/>
          </w:cols>
          <w:docGrid w:linePitch="360"/>
        </w:sectPr>
      </w:pPr>
    </w:p>
    <w:p w:rsidR="004B3360" w:rsidRDefault="004B3360">
      <w:pPr>
        <w:autoSpaceDE w:val="0"/>
        <w:autoSpaceDN w:val="0"/>
        <w:spacing w:after="78" w:line="220" w:lineRule="exact"/>
      </w:pPr>
    </w:p>
    <w:p w:rsidR="004B3360" w:rsidRDefault="008D3FA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B3360" w:rsidRDefault="008D3FA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B3360" w:rsidRPr="008D3FAA" w:rsidRDefault="008D3FAA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Т.А., Баранов М. Т.,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Л.А. и другие. Русский язык (в 2 частях), 5 класс/ Акционерное общество «Издательство «Просвещение»;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B3360" w:rsidRPr="008D3FAA" w:rsidRDefault="008D3FAA">
      <w:pPr>
        <w:autoSpaceDE w:val="0"/>
        <w:autoSpaceDN w:val="0"/>
        <w:spacing w:before="262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B3360" w:rsidRPr="008D3FAA" w:rsidRDefault="008D3FAA">
      <w:pPr>
        <w:autoSpaceDE w:val="0"/>
        <w:autoSpaceDN w:val="0"/>
        <w:spacing w:before="166" w:after="0" w:line="230" w:lineRule="auto"/>
        <w:rPr>
          <w:lang w:val="ru-RU"/>
        </w:rPr>
      </w:pP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Т. А.,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Л. А., Баранов М. Т. и др.</w:t>
      </w:r>
    </w:p>
    <w:p w:rsidR="004B3360" w:rsidRPr="008D3FAA" w:rsidRDefault="008D3FAA">
      <w:pPr>
        <w:autoSpaceDE w:val="0"/>
        <w:autoSpaceDN w:val="0"/>
        <w:spacing w:before="408" w:after="0" w:line="281" w:lineRule="auto"/>
        <w:ind w:right="432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язык. Методические рекомендации. 5 класс (1.59 МБ)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Т. Ю.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Бутурлакина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. Методическое пособие по созданию современного урока по ФГОС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М.Г.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Бройде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Занимательные упражнения по русскому языку 5-9 классы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в схемах и таблицах. М.Ю. Никулина Практическая грамматика на уроках русского языка: глагол, местоимение, причастие. </w:t>
      </w:r>
    </w:p>
    <w:p w:rsidR="004B3360" w:rsidRPr="008D3FAA" w:rsidRDefault="008D3FA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ВПР. Русский язык. 5 класс. Тренинг, контроль, самооценка.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Дощинский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Р.А., Смирнова М.С. Русский язык. 5 класс: технологические карты уроков по учебнику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Ладыженской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, Баранова и др. В 2 ч.</w:t>
      </w:r>
    </w:p>
    <w:p w:rsidR="004B3360" w:rsidRPr="008D3FAA" w:rsidRDefault="008D3FAA">
      <w:pPr>
        <w:autoSpaceDE w:val="0"/>
        <w:autoSpaceDN w:val="0"/>
        <w:spacing w:before="262" w:after="0" w:line="230" w:lineRule="auto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B3360" w:rsidRPr="008D3FAA" w:rsidRDefault="008D3FAA">
      <w:pPr>
        <w:autoSpaceDE w:val="0"/>
        <w:autoSpaceDN w:val="0"/>
        <w:spacing w:before="166" w:after="0" w:line="290" w:lineRule="auto"/>
        <w:ind w:right="2736"/>
        <w:rPr>
          <w:lang w:val="ru-RU"/>
        </w:rPr>
      </w:pP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интерактивные формы (задания, тесты, опросы, викторины онлайн) как инструменты взаимодействия со всеми участниками образовательного процесса (онлайн-сервисы </w:t>
      </w:r>
      <w:r>
        <w:rPr>
          <w:rFonts w:ascii="Times New Roman" w:eastAsia="Times New Roman" w:hAnsi="Times New Roman"/>
          <w:color w:val="000000"/>
          <w:sz w:val="24"/>
        </w:rPr>
        <w:t>Learning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apps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Class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Tools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Online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Test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Pad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Wizer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me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kahoot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ресурсы </w:t>
      </w:r>
      <w:r>
        <w:rPr>
          <w:rFonts w:ascii="Times New Roman" w:eastAsia="Times New Roman" w:hAnsi="Times New Roman"/>
          <w:color w:val="000000"/>
          <w:sz w:val="24"/>
        </w:rPr>
        <w:t>Google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виртуальные доски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twiddla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 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flockdraw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padlet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awwapp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triventy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quizizz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get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plickers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) ;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визуализация данных, информации, процессов и т.д. (</w:t>
      </w:r>
      <w:r>
        <w:rPr>
          <w:rFonts w:ascii="Times New Roman" w:eastAsia="Times New Roman" w:hAnsi="Times New Roman"/>
          <w:color w:val="000000"/>
          <w:sz w:val="24"/>
        </w:rPr>
        <w:t>c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крайбинг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lang w:val="ru-RU"/>
        </w:rPr>
        <w:br/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сторителлинг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QR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-коды,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 (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mindomo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draw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wordart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qrcoder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powtoon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videoscribe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вебинары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консультирование, конференции, встречи </w:t>
      </w:r>
      <w:r w:rsidRPr="008D3FAA">
        <w:rPr>
          <w:lang w:val="ru-RU"/>
        </w:rPr>
        <w:br/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quatla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descr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anymeeting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/);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сайты, блоги, визитки (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tumblr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wix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 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://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canva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);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мультимедиа сервисы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voki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site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products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mp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cut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/);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видеосервисы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loopster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zentation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/)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г</w:t>
      </w:r>
      <w:proofErr w:type="gram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рафика онлайн (редакторы, анимация, коллажи)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createcollage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G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iiif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gram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proofErr w:type="gramEnd"/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презентации, публикации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slideshare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/, 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zoho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docs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show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://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canva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офисные технологии, документ-сервисы (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onedrive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live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cometdocs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/)</w:t>
      </w:r>
      <w:r w:rsidRPr="008D3FA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органайзеры, </w:t>
      </w:r>
      <w:proofErr w:type="spellStart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информеры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calendar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linoit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/)</w:t>
      </w:r>
      <w:r>
        <w:rPr>
          <w:rFonts w:ascii="Times New Roman" w:eastAsia="Times New Roman" w:hAnsi="Times New Roman"/>
          <w:color w:val="000000"/>
          <w:sz w:val="24"/>
        </w:rPr>
        <w:t>�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 с группами, планировщики, закладки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symbaloo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 xml:space="preserve">/,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diigo</w:t>
      </w:r>
      <w:proofErr w:type="spellEnd"/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D3FAA">
        <w:rPr>
          <w:rFonts w:ascii="Times New Roman" w:eastAsia="Times New Roman" w:hAnsi="Times New Roman"/>
          <w:color w:val="000000"/>
          <w:sz w:val="24"/>
          <w:lang w:val="ru-RU"/>
        </w:rPr>
        <w:t>/)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4B3360" w:rsidRPr="008D3FAA" w:rsidRDefault="004B3360">
      <w:pPr>
        <w:autoSpaceDE w:val="0"/>
        <w:autoSpaceDN w:val="0"/>
        <w:spacing w:after="78" w:line="220" w:lineRule="exact"/>
        <w:rPr>
          <w:lang w:val="ru-RU"/>
        </w:rPr>
      </w:pPr>
    </w:p>
    <w:p w:rsidR="004B3360" w:rsidRPr="008D3FAA" w:rsidRDefault="008D3FAA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8D3FAA">
        <w:rPr>
          <w:lang w:val="ru-RU"/>
        </w:rPr>
        <w:br/>
      </w:r>
      <w:proofErr w:type="spellStart"/>
      <w:proofErr w:type="gramStart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proofErr w:type="gramEnd"/>
      <w:r w:rsidRPr="008D3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4B3360" w:rsidRPr="008D3FAA" w:rsidRDefault="004B3360">
      <w:pPr>
        <w:rPr>
          <w:lang w:val="ru-RU"/>
        </w:rPr>
        <w:sectPr w:rsidR="004B3360" w:rsidRPr="008D3FA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3FAA" w:rsidRPr="008D3FAA" w:rsidRDefault="008D3FAA">
      <w:pPr>
        <w:rPr>
          <w:lang w:val="ru-RU"/>
        </w:rPr>
      </w:pPr>
    </w:p>
    <w:sectPr w:rsidR="008D3FAA" w:rsidRPr="008D3FA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45986"/>
    <w:rsid w:val="0015074B"/>
    <w:rsid w:val="0029639D"/>
    <w:rsid w:val="00326F90"/>
    <w:rsid w:val="004B3360"/>
    <w:rsid w:val="008D3FA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D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D3F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D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D3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059850-B3EE-4224-9D9B-ED43CF64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10668</Words>
  <Characters>60809</Characters>
  <Application>Microsoft Office Word</Application>
  <DocSecurity>0</DocSecurity>
  <Lines>506</Lines>
  <Paragraphs>142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71335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Светлана</cp:lastModifiedBy>
  <cp:revision>3</cp:revision>
  <cp:lastPrinted>2022-09-01T13:58:00Z</cp:lastPrinted>
  <dcterms:created xsi:type="dcterms:W3CDTF">2013-12-23T23:15:00Z</dcterms:created>
  <dcterms:modified xsi:type="dcterms:W3CDTF">2022-09-01T14:12:00Z</dcterms:modified>
  <cp:category/>
</cp:coreProperties>
</file>